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SFA-SFA-Kumb90-AJTT-HN-long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62.9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63.3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24.2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37.7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70.6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70.6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41.2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41.2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62.9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63.3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